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Lüftung</w:t>
            </w:r>
          </w:p>
          <w:p>
            <w:pPr>
              <w:spacing w:before="0" w:after="0"/>
            </w:pPr>
            <w:r>
              <w:t>Ganzes Haus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VM-9</w:t>
            </w:r>
          </w:p>
          <w:p>
            <w:pPr>
              <w:spacing w:before="0" w:after="0"/>
            </w:pPr>
            <w:r>
              <w:t>Brandschutzklappen</w:t>
            </w:r>
          </w:p>
          <w:p>
            <w:pPr>
              <w:spacing w:before="0" w:after="0"/>
            </w:pPr>
            <w:r>
              <w:t>LAP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597808928" name="08908230-c39f-11f0-b1f6-79da1a92a5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93595134" name="08908230-c39f-11f0-b1f6-79da1a92a58e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90209634" name="1236c100-c39f-11f0-b1f6-79da1a92a5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8422546" name="1236c100-c39f-11f0-b1f6-79da1a92a58e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Fenster</w:t>
            </w:r>
          </w:p>
          <w:p>
            <w:pPr>
              <w:spacing w:before="0" w:after="0"/>
            </w:pPr>
            <w:r>
              <w:t>1.-3.OG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VM-12</w:t>
            </w:r>
          </w:p>
          <w:p>
            <w:pPr>
              <w:spacing w:before="0" w:after="0"/>
            </w:pPr>
            <w:r>
              <w:t>Fensterkitt /Anschlagkitt </w:t>
            </w:r>
          </w:p>
          <w:p>
            <w:pPr>
              <w:spacing w:before="0" w:after="0"/>
            </w:pPr>
            <w:r>
              <w:t>Fenster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588814786" name="45c86f80-c3a1-11f0-b1f6-79da1a92a5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31910105" name="45c86f80-c3a1-11f0-b1f6-79da1a92a58e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90035143" name="4acb3df0-c3a1-11f0-b1f6-79da1a92a5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58453425" name="4acb3df0-c3a1-11f0-b1f6-79da1a92a58e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WC</w:t>
            </w:r>
          </w:p>
          <w:p>
            <w:pPr>
              <w:spacing w:before="0" w:after="0"/>
            </w:pPr>
            <w:r>
              <w:t>2.OG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VM-17</w:t>
            </w:r>
          </w:p>
          <w:p>
            <w:pPr>
              <w:spacing w:before="0" w:after="0"/>
            </w:pPr>
            <w:r>
              <w:t>neuer als 1990</w:t>
            </w:r>
          </w:p>
          <w:p>
            <w:pPr>
              <w:spacing w:before="0" w:after="0"/>
            </w:pPr>
            <w:r>
              <w:t/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971829070" name="7ca00a20-c3b7-11f0-b1f6-79da1a92a5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101886062" name="7ca00a20-c3b7-11f0-b1f6-79da1a92a58e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213483986" name="80f00350-c3b7-11f0-b1f6-79da1a92a5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69892246" name="80f00350-c3b7-11f0-b1f6-79da1a92a58e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VB-4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Warenlift</w:t>
            </w:r>
          </w:p>
          <w:p>
            <w:pPr>
              <w:spacing w:before="0" w:after="0"/>
            </w:pPr>
            <w:r>
              <w:t>ganzes Haus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VM-19</w:t>
            </w:r>
          </w:p>
          <w:p>
            <w:pPr>
              <w:spacing w:before="0" w:after="0"/>
            </w:pPr>
            <w:r>
              <w:t>diverse </w:t>
            </w:r>
          </w:p>
          <w:p>
            <w:pPr>
              <w:spacing w:before="0" w:after="0"/>
            </w:pPr>
            <w:r>
              <w:t>Liftschacht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83673806" name="88545680-c3b9-11f0-b1f6-79da1a92a5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64116492" name="88545680-c3b9-11f0-b1f6-79da1a92a58e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809102632" name="91fdf0b0-c3b9-11f0-b1f6-79da1a92a5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59488016" name="91fdf0b0-c3b9-11f0-b1f6-79da1a92a58e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  <w:p>
            <w:pPr>
              <w:spacing w:before="0" w:after="0"/>
            </w:pPr>
            <w:r>
              <w:t>PAK: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VB-5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Maschinenraum </w:t>
            </w:r>
          </w:p>
          <w:p>
            <w:pPr>
              <w:spacing w:before="0" w:after="0"/>
            </w:pPr>
            <w:r>
              <w:t>2UG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VM-24</w:t>
            </w:r>
          </w:p>
          <w:p>
            <w:pPr>
              <w:spacing w:before="0" w:after="0"/>
            </w:pPr>
            <w:r>
              <w:t>Bremsbeläge</w:t>
            </w:r>
          </w:p>
          <w:p>
            <w:pPr>
              <w:spacing w:before="0" w:after="0"/>
            </w:pPr>
            <w:r>
              <w:t>Lift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354839743" name="b9c192d0-c3c5-11f0-b1f6-79da1a92a5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84605203" name="b9c192d0-c3c5-11f0-b1f6-79da1a92a58e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375147336" name="c6245990-c3c5-11f0-b1f6-79da1a92a5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52008324" name="c6245990-c3c5-11f0-b1f6-79da1a92a58e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VB-6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Waschküche </w:t>
            </w:r>
          </w:p>
          <w:p>
            <w:pPr>
              <w:spacing w:before="0" w:after="0"/>
            </w:pPr>
            <w:r>
              <w:t>2UG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VM-25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Waschbecken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779672796" name="ff12c840-c3c5-11f0-b1f6-79da1a92a5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52623967" name="ff12c840-c3c5-11f0-b1f6-79da1a92a58e.jp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48154784" name="03811ee0-c3c6-11f0-b1f6-79da1a92a5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67261662" name="03811ee0-c3c6-11f0-b1f6-79da1a92a58e.jpg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6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MFH. Seestrasse 346, 8038 Zürich</w:t>
          </w:r>
        </w:p>
        <w:p>
          <w:pPr>
            <w:spacing w:before="0" w:after="0"/>
          </w:pPr>
          <w:r>
            <w:t>564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media/document_image_rId12.jpeg" Type="http://schemas.openxmlformats.org/officeDocument/2006/relationships/image" Id="rId12"/>
    <Relationship Target="media/document_image_rId13.jpeg" Type="http://schemas.openxmlformats.org/officeDocument/2006/relationships/image" Id="rId13"/>
    <Relationship Target="media/document_image_rId14.jpeg" Type="http://schemas.openxmlformats.org/officeDocument/2006/relationships/image" Id="rId14"/>
    <Relationship Target="media/document_image_rId15.jpeg" Type="http://schemas.openxmlformats.org/officeDocument/2006/relationships/image" Id="rId15"/>
    <Relationship Target="footer.xml" Type="http://schemas.openxmlformats.org/officeDocument/2006/relationships/footer" Id="rId16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